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DB54_length_326_mean_cov_4.75766871166</w:t>
      </w:r>
    </w:p>
    <w:p>
      <w:pPr/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