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DB53_length_1568_mean_cov_15.8718112245</w:t>
      </w:r>
    </w:p>
    <w:p>
      <w:pPr/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