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DB53_length_1218_mean_cov_21.9942528736</w:t>
      </w:r>
    </w:p>
    <w:p>
      <w:pPr/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