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DB53_length_1186_mean_cov_24.7757166948</w:t>
      </w:r>
    </w:p>
    <w:p>
      <w:pPr/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