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DB53_length_1360_mean_cov_11.3433823529</w:t>
      </w:r>
    </w:p>
    <w:p>
      <w:pPr/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C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