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DB53_length_1062_mean_cov_10.1920903955</w:t>
      </w:r>
    </w:p>
    <w:p>
      <w:pPr/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