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DB53_length_863_mean_cov_10.0787949015</w:t>
      </w:r>
    </w:p>
    <w:p>
      <w:pPr/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