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DB53_length_834_mean_cov_20.1738609113</w:t>
      </w:r>
    </w:p>
    <w:p>
      <w:pPr/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