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DB53_length_639_mean_cov_25.1408450704</w:t>
      </w:r>
    </w:p>
    <w:p>
      <w:pPr/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