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DB53_length_567_mean_cov_4.90828924162</w:t>
      </w:r>
    </w:p>
    <w:p>
      <w:pPr/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