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DB53_length_530_mean_cov_14.9924528302</w:t>
      </w:r>
    </w:p>
    <w:p>
      <w:pPr/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