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DB53_length_451_mean_cov_2.26385809313</w:t>
      </w:r>
    </w:p>
    <w:p>
      <w:pPr/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