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DB53_length_413_mean_cov_4.3583535109</w:t>
      </w:r>
    </w:p>
    <w:p>
      <w:pPr/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