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DB53_length_322_mean_cov_15.5621118012</w:t>
      </w:r>
    </w:p>
    <w:p>
      <w:pPr/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G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G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doub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