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DB53_length_282_mean_cov_3.72340425532</w:t>
      </w:r>
    </w:p>
    <w:p>
      <w:pPr/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