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DB53_length_1022_mean_cov_10.1428571429</w:t>
      </w:r>
    </w:p>
    <w:p>
      <w:pPr/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