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DB53_length_963_mean_cov_16.8255451713</w:t>
      </w:r>
    </w:p>
    <w:p>
      <w:pPr/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