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DB53_length_937_mean_cov_7.57310565635</w:t>
      </w:r>
    </w:p>
    <w:p>
      <w:pPr/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000000"/>
        </w:rPr>
        <w:t>|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C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G</w:t>
      </w:r>
      <w:r>
        <w:t>C</w:t>
      </w:r>
      <w:r>
        <w:t>A</w:t>
      </w:r>
      <w:r>
        <w:t>T</w:t>
      </w:r>
      <w:r>
        <w:t>C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