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DB53_length_891_mean_cov_7.90684624018</w:t>
      </w:r>
    </w:p>
    <w:p>
      <w:pPr/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