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DB53_length_796_mean_cov_10.9246231156</w:t>
      </w:r>
    </w:p>
    <w:p>
      <w:pPr/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