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DB53_length_788_mean_cov_4.89847715736</w:t>
      </w:r>
    </w:p>
    <w:p>
      <w:pPr/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t>T</w:t>
      </w:r>
      <w:r>
        <w:t>C</w:t>
      </w:r>
      <w:r>
        <w:t>G</w:t>
      </w:r>
      <w: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