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DB53_length_778_mean_cov_12.2197943445</w:t>
      </w:r>
    </w:p>
    <w:p>
      <w:pPr/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