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DB53_length_772_mean_cov_11.4507772021</w:t>
      </w:r>
    </w:p>
    <w:p>
      <w:pPr/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