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DB53_length_752_mean_cov_8.12234042553</w:t>
      </w:r>
    </w:p>
    <w:p>
      <w:pPr/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