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DB53_length_733_mean_cov_8.99454297408</w:t>
      </w:r>
    </w:p>
    <w:p>
      <w:pPr/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