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DB53_length_730_mean_cov_13.2164383562</w:t>
      </w:r>
    </w:p>
    <w:p>
      <w:pPr/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