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DB53_length_723_mean_cov_5.54910096819</w:t>
      </w:r>
    </w:p>
    <w:p>
      <w:pPr/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