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DB53_length_701_mean_cov_6.57774607703</w:t>
      </w:r>
    </w:p>
    <w:p>
      <w:pPr/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