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DB53_length_652_mean_cov_6.4754601227</w:t>
      </w:r>
    </w:p>
    <w:p>
      <w:pPr/>
      <w:r>
        <w:t>T</w:t>
      </w:r>
      <w:r>
        <w:t>A</w:t>
      </w:r>
      <w:r>
        <w:t>C</w:t>
      </w:r>
      <w:r>
        <w:t>T</w:t>
      </w:r>
      <w:r>
        <w:t>T</w:t>
      </w:r>
      <w:r>
        <w:t>G</w:t>
      </w:r>
      <w:r>
        <w:t>G</w:t>
      </w:r>
      <w:r>
        <w:t>G</w:t>
      </w:r>
      <w:r>
        <w:t>A</w:t>
      </w:r>
      <w:r>
        <w:t>G</w:t>
      </w:r>
      <w:r>
        <w:t>G</w:t>
      </w:r>
      <w:r>
        <w:t>C</w:t>
      </w:r>
      <w:r>
        <w:t>T</w:t>
      </w:r>
      <w:r>
        <w:t>G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3</w:t>
      </w:r>
      <w:r>
        <w:rPr>
          <w:color w:val="969696"/>
        </w:rPr>
        <w:t>:</w:t>
      </w:r>
      <w:r>
        <w:rPr>
          <w:color w:val="969696"/>
        </w:rPr>
        <w:t>6</w:t>
      </w:r>
      <w:r>
        <w:rPr>
          <w:color w:val="969696"/>
        </w:rPr>
        <w:t>9</w:t>
      </w:r>
      <w:r>
        <w:rPr>
          <w:color w:val="969696"/>
        </w:rPr>
        <w:t>9</w:t>
      </w:r>
      <w:r>
        <w:rPr>
          <w:color w:val="969696"/>
        </w:rPr>
        <w:t>7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9</w:t>
      </w:r>
      <w:r>
        <w:rPr>
          <w:color w:val="969696"/>
        </w:rPr>
        <w:t>-</w:t>
      </w:r>
      <w:r>
        <w:rPr>
          <w:color w:val="969696"/>
        </w:rPr>
        <w:t>6</w:t>
      </w:r>
      <w:r>
        <w:rPr>
          <w:color w:val="969696"/>
        </w:rPr>
        <w:t>9</w:t>
      </w:r>
      <w:r>
        <w:rPr>
          <w:color w:val="969696"/>
        </w:rPr>
        <w:t>9</w:t>
      </w:r>
      <w:r>
        <w:rPr>
          <w:color w:val="969696"/>
        </w:rPr>
        <w:t>7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0</w:t>
      </w:r>
      <w:r>
        <w:rPr>
          <w:color w:val="969696"/>
        </w:rPr>
        <w:t>e</w:t>
      </w:r>
      <w:r>
        <w:rPr>
          <w:color w:val="969696"/>
        </w:rPr>
        <w:t>+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rPr>
          <w:u w:val="single"/>
        </w:rPr>
        <w:t>C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G</w:t>
      </w:r>
      <w:r>
        <w:t>C</w:t>
      </w:r>
      <w:r>
        <w:t>A</w:t>
      </w:r>
      <w:r>
        <w:t>A</w:t>
      </w:r>
      <w:r>
        <w:t>T</w:t>
      </w:r>
      <w:r>
        <w:t>G</w:t>
      </w:r>
      <w:r>
        <w:t>G</w:t>
      </w:r>
      <w:r>
        <w:t>C</w:t>
      </w:r>
      <w:r>
        <w:t>A</w:t>
      </w:r>
      <w:r>
        <w:t>T</w:t>
      </w:r>
      <w:r>
        <w:t>A</w:t>
      </w:r>
      <w:r>
        <w:t>G</w:t>
      </w:r>
      <w:r>
        <w:t>T</w:t>
      </w:r>
      <w:r>
        <w:t>C</w:t>
      </w:r>
      <w:r>
        <w:t>A</w:t>
      </w:r>
      <w:r>
        <w:t>A</w:t>
      </w:r>
      <w:r>
        <w:t>T</w:t>
      </w:r>
      <w:r>
        <w:t>C</w:t>
      </w:r>
      <w:r>
        <w:t>C</w:t>
      </w:r>
      <w:r>
        <w:t>T</w:t>
      </w:r>
      <w:r>
        <w:t>C</w:t>
      </w:r>
      <w:r>
        <w:t>A</w:t>
      </w:r>
      <w:r>
        <w:t>A</w:t>
      </w:r>
      <w:r>
        <w:t>A</w:t>
      </w:r>
      <w:r>
        <w:t>T</w:t>
      </w:r>
      <w:r>
        <w:t>C</w:t>
      </w:r>
      <w:r>
        <w:t>T</w:t>
      </w:r>
      <w:r>
        <w:t>C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T</w:t>
      </w:r>
      <w:r>
        <w:t>G</w:t>
      </w:r>
      <w:r>
        <w:t>T</w:t>
      </w:r>
      <w:r>
        <w:t>G</w:t>
      </w:r>
      <w:r>
        <w:t>T</w:t>
      </w:r>
      <w:r>
        <w:t>G</w:t>
      </w:r>
      <w:r>
        <w:t>G</w:t>
      </w:r>
      <w:r>
        <w:t>T</w:t>
      </w:r>
      <w:r>
        <w:t>A</w:t>
      </w:r>
      <w:r>
        <w:t>G</w:t>
      </w:r>
      <w:r>
        <w:t>A</w:t>
      </w:r>
      <w:r>
        <w:t>C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G</w:t>
      </w:r>
      <w:r>
        <w:t>A</w:t>
      </w:r>
      <w:r>
        <w:t>G</w:t>
      </w:r>
      <w:r>
        <w:t>A</w:t>
      </w:r>
      <w:r>
        <w:t>C</w:t>
      </w:r>
      <w:r>
        <w:t>C</w:t>
      </w:r>
      <w:r>
        <w:t>T</w:t>
      </w:r>
      <w:r>
        <w:t>C</w:t>
      </w:r>
      <w:r>
        <w:t>A</w:t>
      </w:r>
      <w:r>
        <w:t>A</w:t>
      </w:r>
      <w:r>
        <w:t>C</w:t>
      </w:r>
      <w:r>
        <w:t>A</w:t>
      </w:r>
      <w:r>
        <w:t>T</w:t>
      </w:r>
      <w:r>
        <w:t>G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C</w:t>
      </w:r>
      <w:r>
        <w:t>T</w:t>
      </w:r>
      <w:r>
        <w:t>T</w:t>
      </w:r>
      <w:r>
        <w:t>C</w:t>
      </w:r>
      <w:r>
        <w:t>A</w:t>
      </w:r>
      <w:r>
        <w:t>T</w:t>
      </w:r>
      <w:r>
        <w:t>T</w:t>
      </w:r>
      <w:r>
        <w:t>T</w:t>
      </w:r>
      <w:r>
        <w:t>C</w:t>
      </w:r>
      <w:r>
        <w:t>T</w:t>
      </w:r>
      <w:r>
        <w:t>A</w:t>
      </w:r>
      <w:r>
        <w:t>T</w:t>
      </w:r>
      <w:r>
        <w:t>C</w:t>
      </w:r>
      <w:r>
        <w:t>A</w:t>
      </w:r>
      <w:r>
        <w:t>T</w:t>
      </w:r>
      <w:r>
        <w:t>C</w:t>
      </w:r>
      <w:r>
        <w:t>A</w:t>
      </w:r>
      <w:r>
        <w:t>A</w:t>
      </w:r>
      <w:r>
        <w:t>G</w:t>
      </w:r>
      <w:r>
        <w:t>G</w:t>
      </w:r>
      <w:r>
        <w:t>G</w:t>
      </w:r>
      <w:r>
        <w:t>G</w:t>
      </w:r>
      <w:r>
        <w:t>C</w:t>
      </w:r>
      <w:r>
        <w:t>T</w:t>
      </w:r>
      <w:r>
        <w:t>T</w:t>
      </w:r>
      <w:r>
        <w:t>A</w:t>
      </w:r>
      <w:r>
        <w:t>C</w:t>
      </w:r>
      <w:r>
        <w:t>A</w:t>
      </w:r>
      <w:r>
        <w:t>A</w:t>
      </w:r>
      <w:r>
        <w:t>C</w:t>
      </w:r>
      <w:r>
        <w:t>C</w:t>
      </w:r>
      <w:r>
        <w:t>C</w:t>
      </w:r>
      <w:r>
        <w:t>A</w:t>
      </w:r>
      <w:r>
        <w:t>A</w:t>
      </w:r>
      <w:r>
        <w:t>G</w:t>
      </w:r>
      <w:r>
        <w:t>G</w:t>
      </w:r>
      <w:r>
        <w:t>G</w:t>
      </w:r>
      <w:r>
        <w:t>T</w:t>
      </w:r>
      <w:r>
        <w:t>T</w:t>
      </w:r>
      <w:r>
        <w:t>A</w:t>
      </w:r>
      <w:r>
        <w:t>G</w:t>
      </w:r>
      <w:r>
        <w:t>G</w:t>
      </w:r>
      <w:r>
        <w:t>T</w:t>
      </w:r>
      <w:r>
        <w:t>G</w:t>
      </w:r>
      <w:r>
        <w:t>G</w:t>
      </w:r>
      <w:r>
        <w:t>G</w:t>
      </w:r>
      <w:r>
        <w:t>G</w:t>
      </w:r>
      <w:r>
        <w:t>G</w:t>
      </w:r>
      <w:r>
        <w:t>A</w:t>
      </w:r>
      <w:r>
        <w:t>A</w:t>
      </w:r>
      <w:r>
        <w:t>A</w:t>
      </w:r>
      <w:r>
        <w:t>C</w:t>
      </w:r>
      <w:r>
        <w:t>A</w:t>
      </w:r>
      <w:r>
        <w:t>G</w:t>
      </w:r>
      <w:r>
        <w:t>G</w:t>
      </w:r>
      <w:r>
        <w:t>G</w:t>
      </w:r>
      <w:r>
        <w:t>A</w:t>
      </w:r>
      <w:r>
        <w:t>G</w:t>
      </w:r>
      <w:r>
        <w:t>A</w:t>
      </w:r>
      <w:r>
        <w:t>G</w:t>
      </w:r>
      <w:r>
        <w:t>T</w:t>
      </w:r>
      <w:r>
        <w:t>A</w:t>
      </w:r>
      <w:r>
        <w:t>A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C</w:t>
      </w:r>
      <w:r>
        <w:t>A</w:t>
      </w:r>
      <w:r>
        <w:t>C</w:t>
      </w:r>
      <w:r>
        <w:t>A</w:t>
      </w:r>
      <w:r>
        <w:t>C</w:t>
      </w:r>
      <w:r>
        <w:t>A</w:t>
      </w:r>
      <w:r>
        <w:t>G</w:t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t>A</w:t>
      </w:r>
      <w:r>
        <w:t>C</w:t>
      </w:r>
      <w:r>
        <w:t>A</w:t>
      </w:r>
      <w:r>
        <w:t>G</w:t>
      </w:r>
      <w:r>
        <w:t>T</w:t>
      </w:r>
      <w:r>
        <w:t>A</w:t>
      </w:r>
      <w:r>
        <w:t>A</w:t>
      </w:r>
      <w:r>
        <w:t>G</w:t>
      </w:r>
      <w:r>
        <w:t>G</w:t>
      </w:r>
      <w:r>
        <w:t>T</w:t>
      </w:r>
      <w:r>
        <w:t>G</w:t>
      </w:r>
      <w:r>
        <w:t>C</w:t>
      </w:r>
      <w:r>
        <w:t>T</w:t>
      </w:r>
      <w:r>
        <w:t>C</w:t>
      </w:r>
      <w:r>
        <w:t>C</w:t>
      </w:r>
      <w:r>
        <w:t>T</w:t>
      </w:r>
      <w:r>
        <w:t>G</w:t>
      </w:r>
      <w:r>
        <w:t>C</w:t>
      </w:r>
      <w:r>
        <w:t>C</w:t>
      </w:r>
      <w:r>
        <w:t>T</w:t>
      </w:r>
      <w:r>
        <w:t>A</w:t>
      </w:r>
      <w:r>
        <w:t>T</w:t>
      </w:r>
      <w:r>
        <w:t>T</w:t>
      </w:r>
      <w:r>
        <w:t>A</w:t>
      </w:r>
      <w:r>
        <w:t>A</w:t>
      </w:r>
      <w:r>
        <w:t>G</w:t>
      </w:r>
      <w:r>
        <w:t>A</w:t>
      </w:r>
      <w:r>
        <w:t>T</w:t>
      </w:r>
      <w:r>
        <w:t>G</w:t>
      </w:r>
      <w:r>
        <w:t>G</w:t>
      </w:r>
      <w:r>
        <w:t>G</w:t>
      </w:r>
      <w:r>
        <w:t>A</w:t>
      </w:r>
      <w:r>
        <w:t>G</w:t>
      </w:r>
      <w:r>
        <w:t>C</w:t>
      </w:r>
      <w:r>
        <w:t>T</w:t>
      </w:r>
      <w:r>
        <w:t>C</w:t>
      </w:r>
      <w:r>
        <w:t>T</w:t>
      </w:r>
      <w:r>
        <w:t>C</w:t>
      </w:r>
      <w:r>
        <w:t>A</w:t>
      </w:r>
      <w:r>
        <w:t>A</w:t>
      </w:r>
      <w:r>
        <w:t>C</w:t>
      </w:r>
      <w:r>
        <w:t>T</w:t>
      </w:r>
      <w:r>
        <w:t>G</w:t>
      </w:r>
      <w:r>
        <w:t>T</w:t>
      </w:r>
      <w:r>
        <w:t>A</w:t>
      </w:r>
      <w:r>
        <w:t>C</w:t>
      </w:r>
      <w:r>
        <w:rPr>
          <w:color w:val="000000"/>
        </w:rPr>
        <w:t>|</w:t>
      </w:r>
      <w:r>
        <w:rPr>
          <w:color w:val="DC143C"/>
          <w:u w:val="single"/>
        </w:rPr>
        <w:t>A</w:t>
      </w:r>
      <w:r>
        <w:rPr>
          <w:color w:val="DC143C"/>
          <w:u w:val="single"/>
        </w:rPr>
        <w:t>G</w:t>
      </w:r>
      <w:r>
        <w:rPr>
          <w:color w:val="DC143C"/>
          <w:u w:val="single"/>
        </w:rPr>
        <w:t>G</w:t>
      </w:r>
      <w:r>
        <w:rPr>
          <w:color w:val="DC143C"/>
          <w:u w:val="single"/>
        </w:rPr>
        <w:t>C</w:t>
      </w:r>
      <w:r>
        <w:rPr>
          <w:color w:val="DC143C"/>
          <w:u w:val="single"/>
        </w:rPr>
        <w:t>A</w:t>
      </w:r>
      <w:r>
        <w:rPr>
          <w:color w:val="DC143C"/>
          <w:u w:val="single"/>
        </w:rPr>
        <w:t>G</w:t>
      </w:r>
      <w:r>
        <w:rPr>
          <w:color w:val="000000"/>
        </w:rPr>
        <w:t>|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3</w:t>
      </w:r>
      <w:r>
        <w:rPr>
          <w:color w:val="969696"/>
        </w:rPr>
        <w:t>:</w:t>
      </w:r>
      <w:r>
        <w:rPr>
          <w:color w:val="969696"/>
        </w:rPr>
        <w:t>6</w:t>
      </w:r>
      <w:r>
        <w:rPr>
          <w:color w:val="969696"/>
        </w:rPr>
        <w:t>9</w:t>
      </w:r>
      <w:r>
        <w:rPr>
          <w:color w:val="969696"/>
        </w:rPr>
        <w:t>9</w:t>
      </w:r>
      <w:r>
        <w:rPr>
          <w:color w:val="969696"/>
        </w:rPr>
        <w:t>6</w:t>
      </w:r>
      <w:r>
        <w:rPr>
          <w:color w:val="969696"/>
        </w:rPr>
        <w:t>9</w:t>
      </w:r>
      <w:r>
        <w:rPr>
          <w:color w:val="969696"/>
        </w:rPr>
        <w:t>8</w:t>
      </w:r>
      <w:r>
        <w:rPr>
          <w:color w:val="969696"/>
        </w:rPr>
        <w:t>0</w:t>
      </w:r>
      <w:r>
        <w:rPr>
          <w:color w:val="969696"/>
        </w:rPr>
        <w:t>9</w:t>
      </w:r>
      <w:r>
        <w:rPr>
          <w:color w:val="969696"/>
        </w:rPr>
        <w:t>-</w:t>
      </w:r>
      <w:r>
        <w:rPr>
          <w:color w:val="969696"/>
        </w:rPr>
        <w:t>6</w:t>
      </w:r>
      <w:r>
        <w:rPr>
          <w:color w:val="969696"/>
        </w:rPr>
        <w:t>9</w:t>
      </w:r>
      <w:r>
        <w:rPr>
          <w:color w:val="969696"/>
        </w:rPr>
        <w:t>9</w:t>
      </w:r>
      <w:r>
        <w:rPr>
          <w:color w:val="969696"/>
        </w:rPr>
        <w:t>7</w:t>
      </w:r>
      <w:r>
        <w:rPr>
          <w:color w:val="969696"/>
        </w:rPr>
        <w:t>0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t>T</w:t>
      </w:r>
      <w:r>
        <w:t>G</w:t>
      </w:r>
      <w:r>
        <w:t>T</w:t>
      </w:r>
      <w:r>
        <w:t>A</w:t>
      </w:r>
      <w:r>
        <w:t>G</w:t>
      </w:r>
      <w:r>
        <w:t>G</w:t>
      </w:r>
      <w:r>
        <w:t>G</w:t>
      </w:r>
      <w:r>
        <w:t>A</w:t>
      </w:r>
      <w:r>
        <w:t>C</w:t>
      </w:r>
      <w:r>
        <w:t>C</w:t>
      </w:r>
      <w:r>
        <w:t>A</w:t>
      </w:r>
      <w:r>
        <w:t>G</w:t>
      </w:r>
      <w:r>
        <w:t>C</w:t>
      </w:r>
      <w:r>
        <w:t>C</w:t>
      </w:r>
      <w:r>
        <w:t>C</w:t>
      </w:r>
      <w:r>
        <w:t>C</w:t>
      </w:r>
      <w:r>
        <w:t>A</w:t>
      </w:r>
      <w:r>
        <w:t>C</w:t>
      </w:r>
      <w:r>
        <w:t>A</w:t>
      </w:r>
      <w:r>
        <w:br/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8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G</w:t>
      </w:r>
      <w:r>
        <w:t>G</w:t>
      </w:r>
      <w:r>
        <w:t>T</w:t>
      </w:r>
      <w:r>
        <w:t>C</w:t>
      </w:r>
      <w:r>
        <w:t>G</w:t>
      </w:r>
      <w:r>
        <w:t>G</w:t>
      </w:r>
      <w:r>
        <w:t>T</w:t>
      </w:r>
      <w:r>
        <w:t>G</w:t>
      </w:r>
      <w:r>
        <w:t>G</w:t>
      </w:r>
      <w:r>
        <w:t>G</w:t>
      </w:r>
      <w:r>
        <w:t>T</w:t>
      </w:r>
      <w:r>
        <w:t>C</w:t>
      </w:r>
      <w:r>
        <w:t>T</w:t>
      </w:r>
      <w:r>
        <w:t>C</w:t>
      </w:r>
      <w:r>
        <w:t>T</w:t>
      </w:r>
      <w:r>
        <w:t>C</w:t>
      </w:r>
      <w:r>
        <w:t>C</w:t>
      </w:r>
      <w:r>
        <w:t>C</w:t>
      </w:r>
      <w:r>
        <w:t>C</w:t>
      </w:r>
      <w:r>
        <w:t>G</w:t>
      </w:r>
      <w:r>
        <w:t>T</w:t>
      </w:r>
      <w:r>
        <w:t>G</w:t>
      </w:r>
      <w:r>
        <w:t>T</w:t>
      </w:r>
      <w:r>
        <w:t>G</w:t>
      </w:r>
      <w:r>
        <w:t>C</w:t>
      </w:r>
      <w:r>
        <w:t>A</w:t>
      </w:r>
      <w:r>
        <w:t>G</w:t>
      </w:r>
      <w:r>
        <w:t>T</w:t>
      </w:r>
      <w:r>
        <w:t>G</w:t>
      </w:r>
      <w:r>
        <w:t>A</w:t>
      </w:r>
      <w:r>
        <w:t>C</w:t>
      </w:r>
      <w:r>
        <w:t>G</w:t>
      </w:r>
      <w:r>
        <w:t>A</w:t>
      </w:r>
      <w:r>
        <w:t>G</w:t>
      </w:r>
      <w:r>
        <w:t>A</w:t>
      </w:r>
      <w:r>
        <w:t>G</w:t>
      </w:r>
      <w:r>
        <w:t>A</w:t>
      </w:r>
      <w:r>
        <w:t>G</w:t>
      </w:r>
      <w:r>
        <w:t>T</w:t>
      </w:r>
      <w:r>
        <w:t>G</w:t>
      </w:r>
      <w:r>
        <w:t>T</w:t>
      </w:r>
      <w:r>
        <w:t>A</w:t>
      </w:r>
      <w:r>
        <w:t>G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G</w:t>
      </w:r>
      <w:r>
        <w:t>A</w:t>
      </w:r>
      <w:r>
        <w:t>C</w:t>
      </w:r>
      <w:r>
        <w:t>A</w:t>
      </w:r>
      <w:r>
        <w:t>C</w:t>
      </w:r>
      <w:r>
        <w:t>A</w:t>
      </w:r>
      <w:r>
        <w:t>A</w:t>
      </w:r>
      <w:r>
        <w:t>G</w:t>
      </w:r>
      <w:r>
        <w:t>A</w:t>
      </w:r>
      <w:r>
        <w:t>C</w:t>
      </w:r>
      <w:r>
        <w:t>A</w:t>
      </w:r>
      <w:r>
        <w:t>A</w:t>
      </w:r>
      <w:r>
        <w:t>A</w:t>
      </w:r>
      <w:r>
        <w:t>G</w:t>
      </w:r>
      <w:r>
        <w:t>A</w:t>
      </w:r>
      <w:r>
        <w:t>G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C</w:t>
      </w:r>
      <w:r>
        <w:t>A</w:t>
      </w:r>
      <w:r>
        <w:t>G</w:t>
      </w:r>
      <w:r>
        <w:t>C</w:t>
      </w:r>
      <w:r>
        <w:t>T</w:t>
      </w:r>
      <w:r>
        <w:t>G</w:t>
      </w:r>
      <w:r>
        <w:t>G</w:t>
      </w:r>
      <w:r>
        <w:t>G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C</w:t>
      </w:r>
      <w:r>
        <w:t>G</w:t>
      </w:r>
      <w:r>
        <w:t>G</w:t>
      </w:r>
      <w:r>
        <w:t>G</w:t>
      </w:r>
      <w:r>
        <w:t>G</w:t>
      </w:r>
      <w:r>
        <w:t>A</w:t>
      </w:r>
      <w:r>
        <w:t>A</w:t>
      </w:r>
      <w:r>
        <w:t>C</w:t>
      </w:r>
      <w:r>
        <w:t>C</w:t>
      </w:r>
      <w:r>
        <w:t>A</w:t>
      </w:r>
      <w:r>
        <w:t>C</w:t>
      </w:r>
      <w:r>
        <w:t>T</w:t>
      </w:r>
      <w:r>
        <w:t>A</w:t>
      </w:r>
      <w:r>
        <w:t>C</w:t>
      </w:r>
      <w:r>
        <w:t>C</w:t>
      </w:r>
      <w:r>
        <w:t>A</w:t>
      </w:r>
      <w:r>
        <w:t>C</w:t>
      </w:r>
      <w:r>
        <w:t>A</w:t>
      </w:r>
      <w:r>
        <w:t>A</w:t>
      </w:r>
      <w:r>
        <w:t>A</w:t>
      </w:r>
      <w:r>
        <w:t>T</w:t>
      </w:r>
      <w:r>
        <w:t>G</w:t>
      </w:r>
      <w:r>
        <w:t>C</w:t>
      </w:r>
      <w:r>
        <w:t>G</w:t>
      </w:r>
      <w:r>
        <w:t>C</w:t>
      </w:r>
      <w:r>
        <w:t>G</w:t>
      </w:r>
      <w:r>
        <w:t>G</w:t>
      </w:r>
      <w:r>
        <w:t>A</w:t>
      </w:r>
      <w:r>
        <w:t>G</w:t>
      </w:r>
      <w:r>
        <w:t>A</w:t>
      </w:r>
      <w:r>
        <w:t>C</w:t>
      </w:r>
      <w:r>
        <w:t>C</w:t>
      </w:r>
      <w:r>
        <w:t>G</w:t>
      </w:r>
      <w:r>
        <w:t>G</w:t>
      </w:r>
      <w:r>
        <w:t>T</w:t>
      </w:r>
      <w:r>
        <w:t>A</w:t>
      </w:r>
      <w:r>
        <w:t>G</w:t>
      </w:r>
      <w:r>
        <w:t>T</w:t>
      </w:r>
      <w:r>
        <w:t>G</w:t>
      </w:r>
      <w:r>
        <w:t>G</w:t>
      </w:r>
      <w:r>
        <w:t>C</w:t>
      </w:r>
      <w:r>
        <w:t>C</w:t>
      </w:r>
      <w:r>
        <w:t>C</w:t>
      </w:r>
      <w:r>
        <w:t>C</w:t>
      </w:r>
      <w:r>
        <w:t>G</w:t>
      </w:r>
      <w:r>
        <w:t>A</w:t>
      </w:r>
      <w:r>
        <w:t>A</w:t>
      </w:r>
      <w:r>
        <w:t>T</w:t>
      </w:r>
      <w:r>
        <w:t>G</w:t>
      </w:r>
      <w:r>
        <w:t>T</w:t>
      </w:r>
      <w:r>
        <w:t>C</w:t>
      </w:r>
      <w:r>
        <w:t>T</w:t>
      </w:r>
      <w:r>
        <w:t>G</w:t>
      </w:r>
      <w:r>
        <w:t>G</w:t>
      </w:r>
      <w:r>
        <w:t>C</w:t>
      </w:r>
      <w:r>
        <w:t>T</w:t>
      </w:r>
      <w:r>
        <w:t>G</w:t>
      </w:r>
      <w:r>
        <w:t>C</w:t>
      </w:r>
      <w:r>
        <w:t>A</w:t>
      </w:r>
      <w:r>
        <w:t>C</w:t>
      </w:r>
      <w:r>
        <w:t>T</w:t>
      </w:r>
      <w:r>
        <w:t>G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G</w:t>
      </w:r>
      <w:r>
        <w:t>G</w:t>
      </w:r>
      <w:r>
        <w:t>A</w:t>
      </w:r>
      <w:r>
        <w:t>T</w:t>
      </w:r>
      <w:r>
        <w:t>A</w:t>
      </w:r>
      <w:r>
        <w:t>C</w:t>
      </w:r>
      <w:r>
        <w:t>A</w:t>
      </w:r>
      <w:r>
        <w:t>A</w:t>
      </w:r>
      <w:r>
        <w:t>A</w:t>
      </w:r>
      <w:r>
        <w:t>G</w:t>
      </w:r>
      <w:r>
        <w:t>C</w:t>
      </w:r>
      <w:r>
        <w:t>A</w:t>
      </w:r>
      <w:r>
        <w:t>A</w:t>
      </w:r>
      <w:r>
        <w:t>A</w:t>
      </w:r>
      <w:r>
        <w:t>A</w:t>
      </w:r>
      <w:r>
        <w:t>G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G</w:t>
      </w:r>
      <w:r>
        <w:t>C</w:t>
      </w:r>
      <w:r>
        <w:t>A</w:t>
      </w:r>
      <w:r>
        <w:t>G</w:t>
      </w:r>
      <w:r>
        <w:t>G</w:t>
      </w:r>
      <w:r>
        <w:t>G</w:t>
      </w:r>
      <w:r>
        <w:t>T</w:t>
      </w:r>
      <w:r>
        <w:t>A</w:t>
      </w:r>
      <w:r>
        <w:t>A</w:t>
      </w:r>
      <w:r>
        <w:t>A</w:t>
      </w:r>
      <w:r>
        <w:t>G</w:t>
      </w:r>
      <w:r>
        <w:t>A</w:t>
      </w:r>
      <w:r>
        <w:t>G</w:t>
      </w:r>
      <w:r>
        <w:t>T</w:t>
      </w:r>
      <w:r>
        <w:t>G</w:t>
      </w:r>
      <w:r>
        <w:t>T</w:t>
      </w:r>
      <w:r>
        <w:t>G</w:t>
      </w:r>
      <w:r>
        <w:t>A</w:t>
      </w:r>
      <w:r>
        <w:t>G</w:t>
      </w:r>
      <w:r>
        <w:t>T</w:t>
      </w:r>
      <w:r>
        <w:t>C</w:t>
      </w:r>
      <w:r>
        <w:t>A</w:t>
      </w:r>
      <w:r>
        <w:t>T</w:t>
      </w:r>
      <w:r>
        <w:t>C</w:t>
      </w:r>
      <w:r>
        <w:t>T</w:t>
      </w:r>
      <w:r>
        <w:t>C</w:t>
      </w:r>
      <w:r>
        <w:t>C</w:t>
      </w:r>
      <w:r>
        <w:t>A</w:t>
      </w:r>
      <w:r>
        <w:t>A</w:t>
      </w:r>
      <w:r>
        <w:t>T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