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DB53_length_651_mean_cov_11.8832565284</w:t>
      </w:r>
    </w:p>
    <w:p>
      <w:pPr/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