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DB53_length_595_mean_cov_3.85378151261</w:t>
      </w:r>
    </w:p>
    <w:p>
      <w:pPr/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