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DB53_length_583_mean_cov_4.56946826758</w:t>
      </w:r>
    </w:p>
    <w:p>
      <w:pPr/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