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DB53_length_578_mean_cov_4.05190311419</w:t>
      </w:r>
    </w:p>
    <w:p>
      <w:pPr/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