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DB53_length_548_mean_cov_9.85401459854</w:t>
      </w:r>
    </w:p>
    <w:p>
      <w:pPr/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