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DB53_length_514_mean_cov_3.60700389105</w:t>
      </w:r>
    </w:p>
    <w:p>
      <w:pPr/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