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DB53_length_507_mean_cov_13.6055226824</w:t>
      </w:r>
    </w:p>
    <w:p>
      <w:pPr/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