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DB53_length_469_mean_cov_8.18123667377</w:t>
      </w:r>
    </w:p>
    <w:p>
      <w:pPr/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