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DB53_length_466_mean_cov_7.8991416309</w:t>
      </w:r>
    </w:p>
    <w:p>
      <w:pPr/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000000"/>
        </w:rPr>
        <w:t>|</w:t>
      </w:r>
      <w:r>
        <w:t>G</w:t>
      </w:r>
      <w:r>
        <w:t>G</w:t>
      </w:r>
      <w:r>
        <w:t>T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t>G</w:t>
      </w:r>
      <w:r>
        <w:t>G</w:t>
      </w:r>
      <w:r>
        <w:t>A</w:t>
      </w:r>
      <w:r>
        <w:t>G</w:t>
      </w:r>
      <w:r>
        <w:t>A</w:t>
      </w:r>
      <w:r>
        <w:t>C</w:t>
      </w:r>
      <w:r>
        <w:t>C</w:t>
      </w:r>
      <w:r>
        <w:t>A</w:t>
      </w:r>
      <w:r>
        <w:t>T</w:t>
      </w:r>
      <w:r>
        <w:t>T</w:t>
      </w:r>
      <w:r>
        <w:t>A</w:t>
      </w:r>
      <w:r>
        <w:t>G</w:t>
      </w:r>
      <w:r>
        <w:t>C</w:t>
      </w:r>
      <w:r>
        <w:t>A</w:t>
      </w:r>
      <w:r>
        <w:t>T</w:t>
      </w:r>
      <w:r>
        <w:t>A</w:t>
      </w:r>
      <w:r>
        <w:t>G</w:t>
      </w:r>
      <w:r>
        <w:t>C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G</w:t>
      </w:r>
      <w:r>
        <w:t>T</w:t>
      </w:r>
      <w:r>
        <w:t>G</w:t>
      </w:r>
      <w:r>
        <w:t>T</w:t>
      </w:r>
      <w:r>
        <w:t>T</w:t>
      </w:r>
      <w:r>
        <w:t>G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G</w:t>
      </w:r>
      <w:r>
        <w:t>T</w:t>
      </w:r>
      <w:r>
        <w:t>T</w:t>
      </w:r>
      <w:r>
        <w:t>C</w:t>
      </w:r>
      <w:r>
        <w:t>T</w:t>
      </w:r>
      <w:r>
        <w:t>T</w:t>
      </w:r>
      <w:r>
        <w:t>A</w:t>
      </w:r>
      <w:r>
        <w:t>A</w:t>
      </w:r>
      <w:r>
        <w:t>C</w:t>
      </w:r>
      <w:r>
        <w:t>C</w:t>
      </w:r>
      <w:r>
        <w:t>A</w:t>
      </w:r>
      <w:r>
        <w:t>A</w:t>
      </w:r>
      <w:r>
        <w:t>A</w:t>
      </w:r>
      <w:r>
        <w:t>G</w:t>
      </w:r>
      <w:r>
        <w:t>T</w:t>
      </w:r>
      <w:r>
        <w:t>A</w:t>
      </w:r>
      <w:r>
        <w:t>A</w:t>
      </w:r>
      <w:r>
        <w:t>T</w:t>
      </w:r>
      <w:r>
        <w:t>G</w:t>
      </w:r>
      <w:r>
        <w:t>A</w:t>
      </w:r>
      <w:r>
        <w:t>G</w:t>
      </w:r>
      <w:r>
        <w:t>A</w:t>
      </w:r>
      <w:r>
        <w:t>T</w:t>
      </w:r>
      <w:r>
        <w:t>C</w:t>
      </w:r>
      <w:r>
        <w:t>T</w:t>
      </w:r>
      <w:r>
        <w:t>A</w:t>
      </w:r>
      <w:r>
        <w:t>A</w:t>
      </w:r>
      <w:r>
        <w:t>C</w:t>
      </w:r>
      <w:r>
        <w:t>A</w:t>
      </w:r>
      <w:r>
        <w:t>T</w:t>
      </w:r>
      <w:r>
        <w:t>G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C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C</w:t>
      </w:r>
      <w:r>
        <w:t>T</w:t>
      </w:r>
      <w:r>
        <w:t>G</w:t>
      </w:r>
      <w:r>
        <w:t>A</w:t>
      </w:r>
      <w:r>
        <w:t>T</w:t>
      </w:r>
      <w:r>
        <w:t>A</w:t>
      </w:r>
      <w:r>
        <w:t>G</w:t>
      </w:r>
      <w:r>
        <w:t>C</w:t>
      </w:r>
      <w:r>
        <w:t>T</w:t>
      </w:r>
      <w:r>
        <w:t>A</w:t>
      </w:r>
      <w:r>
        <w:t>C</w:t>
      </w:r>
      <w:r>
        <w:t>T</w:t>
      </w:r>
      <w:r>
        <w:t>A</w:t>
      </w:r>
      <w:r>
        <w:t>T</w:t>
      </w:r>
      <w:r>
        <w:t>A</w:t>
      </w:r>
      <w:r>
        <w:t>T</w:t>
      </w:r>
      <w:r>
        <w:t>G</w:t>
      </w:r>
      <w:r>
        <w:t>C</w:t>
      </w:r>
      <w:r>
        <w:t>C</w:t>
      </w:r>
      <w:r>
        <w:t>A</w:t>
      </w:r>
      <w:r>
        <w:t>G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C</w:t>
      </w:r>
      <w:r>
        <w:t>T</w:t>
      </w:r>
      <w:r>
        <w:t>C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G</w:t>
      </w:r>
      <w:r>
        <w:t>C</w:t>
      </w:r>
      <w:r>
        <w:t>A</w:t>
      </w:r>
      <w:r>
        <w:t>T</w:t>
      </w:r>
      <w:r>
        <w:t>G</w:t>
      </w:r>
      <w:r>
        <w:t>G</w:t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C</w:t>
      </w:r>
      <w:r>
        <w:t>C</w:t>
      </w:r>
      <w:r>
        <w:t>T</w:t>
      </w:r>
      <w:r>
        <w:t>A</w:t>
      </w:r>
      <w:r>
        <w:t>T</w:t>
      </w:r>
      <w:r>
        <w:t>A</w:t>
      </w:r>
      <w:r>
        <w:t>A</w:t>
      </w:r>
      <w:r>
        <w:t>G</w:t>
      </w:r>
      <w:r>
        <w:t>T</w:t>
      </w:r>
      <w:r>
        <w:t>C</w:t>
      </w:r>
      <w:r>
        <w:t>T</w:t>
      </w:r>
      <w:r>
        <w:t>C</w:t>
      </w:r>
      <w:r>
        <w:t>A</w:t>
      </w:r>
      <w:r>
        <w:t>C</w:t>
      </w:r>
      <w:r>
        <w:t>A</w:t>
      </w:r>
      <w:r>
        <w:t>T</w:t>
      </w:r>
      <w:r>
        <w:t>C</w:t>
      </w:r>
      <w:r>
        <w:t>A</w:t>
      </w:r>
      <w:r>
        <w:t>A</w:t>
      </w:r>
      <w:r>
        <w:t>G</w:t>
      </w:r>
      <w:r>
        <w:t>C</w:t>
      </w:r>
      <w:r>
        <w:t>T</w:t>
      </w:r>
      <w:r>
        <w:t>C</w:t>
      </w:r>
      <w:r>
        <w:t>A</w:t>
      </w:r>
      <w:r>
        <w:t>T</w:t>
      </w:r>
      <w:r>
        <w:t>A</w:t>
      </w:r>
      <w:r>
        <w:t>T</w:t>
      </w:r>
      <w:r>
        <w:t>G</w:t>
      </w:r>
      <w:r>
        <w:t>G</w:t>
      </w:r>
      <w:r>
        <w:t>T</w:t>
      </w:r>
      <w:r>
        <w:t>A</w:t>
      </w:r>
      <w:r>
        <w:t>C</w:t>
      </w:r>
      <w:r>
        <w:t>G</w:t>
      </w:r>
      <w:r>
        <w:t>T</w:t>
      </w:r>
      <w:r>
        <w:t>G</w:t>
      </w:r>
      <w:r>
        <w:t>C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C</w:t>
      </w:r>
      <w:r>
        <w:t>C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C</w:t>
      </w:r>
      <w:r>
        <w:t>A</w:t>
      </w:r>
      <w:r>
        <w:t>G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C</w:t>
      </w:r>
      <w:r>
        <w:t>T</w:t>
      </w:r>
      <w:r>
        <w:t>G</w:t>
      </w:r>
      <w:r>
        <w:t>A</w:t>
      </w:r>
      <w:r>
        <w:t>G</w:t>
      </w:r>
      <w:r>
        <w:t>A</w:t>
      </w:r>
      <w:r>
        <w:t>C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T</w:t>
      </w:r>
      <w:r>
        <w:t>G</w:t>
      </w:r>
      <w:r>
        <w:t>G</w:t>
      </w:r>
      <w:r>
        <w:t>T</w:t>
      </w:r>
      <w:r>
        <w:t>T</w:t>
      </w:r>
      <w:r>
        <w:t>T</w:t>
      </w:r>
      <w:r>
        <w:t>A</w:t>
      </w:r>
      <w:r>
        <w:t>G</w:t>
      </w:r>
      <w:r>
        <w:t>A</w:t>
      </w:r>
      <w:r>
        <w:t>G</w:t>
      </w:r>
      <w:r>
        <w:t>A</w:t>
      </w:r>
      <w:r>
        <w:t>C</w:t>
      </w:r>
      <w:r>
        <w:t>T</w:t>
      </w:r>
      <w:r>
        <w:t>T</w:t>
      </w:r>
      <w:r>
        <w:t>G</w:t>
      </w:r>
      <w:r>
        <w:t>C</w:t>
      </w:r>
      <w:r>
        <w:t>C</w:t>
      </w:r>
      <w:r>
        <w:t>A</w:t>
      </w:r>
      <w:r>
        <w:t>T</w:t>
      </w:r>
      <w:r>
        <w:t>A</w:t>
      </w:r>
      <w:r>
        <w:t>G</w:t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A</w:t>
      </w:r>
      <w:r>
        <w:t>G</w:t>
      </w:r>
      <w:r>
        <w:t>T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T</w:t>
      </w:r>
      <w:r>
        <w:t>T</w:t>
      </w:r>
      <w:r>
        <w:t>A</w:t>
      </w:r>
      <w:r>
        <w:t>C</w:t>
      </w:r>
      <w:r>
        <w:t>T</w:t>
      </w:r>
      <w:r>
        <w:t>T</w:t>
      </w:r>
      <w:r>
        <w:t>G</w:t>
      </w:r>
      <w:r>
        <w:t>G</w:t>
      </w:r>
      <w:r>
        <w:t>T</w:t>
      </w:r>
      <w:r>
        <w:t>T</w:t>
      </w:r>
      <w:r>
        <w:t>T</w:t>
      </w:r>
      <w:r>
        <w:t>G</w:t>
      </w:r>
      <w:r>
        <w:t>C</w:t>
      </w:r>
      <w:r>
        <w:t>A</w:t>
      </w:r>
      <w:r>
        <w:t>T</w:t>
      </w:r>
      <w:r>
        <w:t>C</w:t>
      </w:r>
      <w:r>
        <w:t>A</w:t>
      </w:r>
      <w:r>
        <w:t>G</w:t>
      </w:r>
      <w:r>
        <w:t>A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G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C</w:t>
      </w:r>
      <w:r>
        <w:t>A</w:t>
      </w:r>
      <w:r>
        <w:t>G</w:t>
      </w:r>
      <w:r>
        <w:rPr>
          <w:color w:val="000000"/>
        </w:rPr>
        <w:t>|</w:t>
      </w:r>
      <w:r>
        <w:rPr>
          <w:color w:val="DC143C"/>
        </w:rPr>
        <w:t>G</w:t>
      </w:r>
      <w:r>
        <w:rPr>
          <w:color w:val="DC143C"/>
        </w:rPr>
        <w:t>C</w:t>
      </w:r>
      <w:r>
        <w:rPr>
          <w:color w:val="000000"/>
        </w:rPr>
        <w:t>|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T</w:t>
      </w:r>
      <w:r>
        <w:t>G</w:t>
      </w:r>
      <w:r>
        <w:t>A</w:t>
      </w:r>
      <w:r>
        <w:t>T</w:t>
      </w:r>
      <w:r>
        <w:t>G</w:t>
      </w:r>
      <w:r>
        <w:t>T</w:t>
      </w:r>
      <w:r>
        <w:t>A</w:t>
      </w:r>
      <w:r>
        <w:t>C</w:t>
      </w:r>
      <w:r>
        <w:t>A</w:t>
      </w:r>
      <w:r>
        <w:t>C</w:t>
      </w:r>
      <w:r>
        <w:t>C</w:t>
      </w:r>
      <w:r>
        <w:t>T</w:t>
      </w:r>
      <w:r>
        <w:t>C</w:t>
      </w:r>
      <w:r>
        <w:t>C</w:t>
      </w:r>
      <w:r>
        <w:t>A</w:t>
      </w:r>
      <w:r>
        <w:t>T</w:t>
      </w:r>
      <w:r>
        <w:t>G</w:t>
      </w:r>
      <w:r>
        <w:t>G</w:t>
      </w:r>
      <w:r>
        <w:t>T</w:t>
      </w:r>
      <w:r>
        <w:t>G</w:t>
      </w:r>
      <w:r>
        <w:t>C</w:t>
      </w:r>
      <w:r>
        <w:t>A</w:t>
      </w:r>
      <w:r>
        <w:t>C</w:t>
      </w:r>
      <w:r>
        <w:t>C</w:t>
      </w:r>
      <w:r>
        <w:t>C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A</w:t>
      </w:r>
      <w:r>
        <w:t>T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T</w:t>
      </w:r>
      <w:r>
        <w:t>G</w:t>
      </w:r>
      <w:r>
        <w:t>A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A</w:t>
      </w:r>
      <w:r>
        <w:t>T</w:t>
      </w:r>
      <w:r>
        <w:t>G</w:t>
      </w:r>
      <w:r>
        <w:t>G</w:t>
      </w:r>
      <w:r>
        <w:t>T</w:t>
      </w:r>
      <w:r>
        <w:t>G</w:t>
      </w:r>
      <w:r>
        <w:t>C</w:t>
      </w:r>
      <w:r>
        <w:t>A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G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A</w:t>
      </w:r>
      <w:r>
        <w:t>C</w:t>
      </w:r>
      <w:r>
        <w:t>A</w:t>
      </w:r>
      <w:r>
        <w:t>T</w:t>
      </w:r>
      <w:r>
        <w:t>A</w:t>
      </w:r>
      <w:r>
        <w:t>C</w:t>
      </w:r>
      <w:r>
        <w:t>T</w:t>
      </w:r>
      <w:r>
        <w:t>G</w:t>
      </w:r>
      <w:r>
        <w:t>A</w:t>
      </w:r>
      <w:r>
        <w:t>T</w:t>
      </w:r>
      <w:r>
        <w:t>C</w:t>
      </w:r>
      <w:r>
        <w:t>T</w:t>
      </w:r>
      <w:r>
        <w:t>T</w:t>
      </w:r>
      <w:r>
        <w:t>G</w:t>
      </w:r>
      <w:r>
        <w:t>C</w:t>
      </w:r>
      <w:r>
        <w:t>A</w:t>
      </w:r>
      <w:r>
        <w:t>G</w:t>
      </w:r>
      <w:r>
        <w:t>G</w:t>
      </w:r>
      <w:r>
        <w:t>C</w:t>
      </w:r>
      <w:r>
        <w:t>C</w:t>
      </w:r>
      <w:r>
        <w:t>A</w:t>
      </w:r>
      <w:r>
        <w:t>C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