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DB53_length_464_mean_cov_5.23275862069</w:t>
      </w:r>
    </w:p>
    <w:p>
      <w:pPr/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