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DB53_length_443_mean_cov_13.7336343115</w:t>
      </w:r>
    </w:p>
    <w:p>
      <w:pPr/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