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DB53_length_427_mean_cov_5.26932084309</w:t>
      </w:r>
    </w:p>
    <w:p>
      <w:pPr/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