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DB53_length_412_mean_cov_39.8422330097</w:t>
      </w:r>
    </w:p>
    <w:p>
      <w:pPr/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