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DB53_length_406_mean_cov_5.68965517241</w:t>
      </w:r>
    </w:p>
    <w:p>
      <w:pPr/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