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DB53_length_374_mean_cov_25.1844919786</w:t>
      </w:r>
    </w:p>
    <w:p>
      <w:pPr/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