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DB53_length_349_mean_cov_1.94555873926</w:t>
      </w:r>
    </w:p>
    <w:p>
      <w:pPr/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