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DB53_length_311_mean_cov_3.0578778135</w:t>
      </w:r>
    </w:p>
    <w:p>
      <w:pPr/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