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DB53_length_273_mean_cov_1.96703296703</w:t>
      </w:r>
    </w:p>
    <w:p>
      <w:pPr/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