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DB53_length_266_mean_cov_2.25563909774</w:t>
      </w:r>
    </w:p>
    <w:p>
      <w:pPr/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