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DB53_length_1037_mean_cov_7.80520732883</w:t>
      </w:r>
    </w:p>
    <w:p>
      <w:pPr/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