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DB53_length_2532_mean_cov_21.240521327</w:t>
      </w:r>
    </w:p>
    <w:p>
      <w:pPr/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br/>
      </w:r>
      <w:r>
        <w:t>A</w:t>
      </w:r>
      <w:r>
        <w:t>C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</w:rPr>
        <w:br/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br/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